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1.6.0.0 -->
  <w:body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  <w:r>
        <w:rPr>
          <w:rFonts w:ascii="Verdana" w:eastAsia="Verdana" w:hAnsi="Verdana" w:cs="Verdana"/>
          <w:rtl w:val="0"/>
        </w:rPr>
        <w:t>TABLA</w:t>
      </w:r>
      <w:r>
        <w:rPr>
          <w:rFonts w:ascii="Verdana" w:eastAsia="Verdana" w:hAnsi="Verdana" w:cs="Verdana"/>
          <w:rtl w:val="0"/>
        </w:rPr>
        <w:t xml:space="preserve"> </w:t>
      </w:r>
      <w:r>
        <w:rPr>
          <w:rFonts w:ascii="Verdana" w:eastAsia="Verdana" w:hAnsi="Verdana" w:cs="Verdana"/>
          <w:rtl w:val="0"/>
        </w:rPr>
        <w:t>DE</w:t>
      </w:r>
      <w:r>
        <w:rPr>
          <w:rFonts w:ascii="Verdana" w:eastAsia="Verdana" w:hAnsi="Verdana" w:cs="Verdana"/>
          <w:rtl w:val="0"/>
        </w:rPr>
        <w:t xml:space="preserve"> </w:t>
      </w:r>
      <w:r>
        <w:rPr>
          <w:rFonts w:ascii="Verdana" w:eastAsia="Verdana" w:hAnsi="Verdana" w:cs="Verdana"/>
          <w:rtl w:val="0"/>
        </w:rPr>
        <w:t>BASE</w:t>
      </w:r>
      <w:r>
        <w:rPr>
          <w:rFonts w:ascii="Verdana" w:eastAsia="Verdana" w:hAnsi="Verdana" w:cs="Verdana"/>
          <w:rtl w:val="0"/>
        </w:rPr>
        <w:t xml:space="preserve"> </w:t>
      </w:r>
      <w:r>
        <w:rPr>
          <w:rFonts w:ascii="Verdana" w:eastAsia="Verdana" w:hAnsi="Verdana" w:cs="Verdana"/>
          <w:rtl w:val="0"/>
        </w:rPr>
        <w:t>DE</w:t>
      </w:r>
      <w:r>
        <w:rPr>
          <w:rFonts w:ascii="Verdana" w:eastAsia="Verdana" w:hAnsi="Verdana" w:cs="Verdana"/>
          <w:rtl w:val="0"/>
        </w:rPr>
        <w:t xml:space="preserve"> </w:t>
      </w:r>
      <w:r>
        <w:rPr>
          <w:rFonts w:ascii="Verdana" w:eastAsia="Verdana" w:hAnsi="Verdana" w:cs="Verdana"/>
          <w:rtl w:val="0"/>
        </w:rPr>
        <w:t>DATOS</w:t>
      </w:r>
      <w:r>
        <w:rPr>
          <w:rFonts w:ascii="Verdana" w:eastAsia="Verdana" w:hAnsi="Verdana" w:cs="Verdana"/>
          <w:rtl w:val="0"/>
        </w:rPr>
        <w:t xml:space="preserve"> </w:t>
      </w:r>
      <w:r>
        <w:rPr>
          <w:rFonts w:ascii="Verdana" w:eastAsia="Verdana" w:hAnsi="Verdana" w:cs="Verdana"/>
          <w:rtl w:val="0"/>
        </w:rPr>
        <w:t>COMPLETA</w:t>
      </w: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60.35pt;margin-left:2.25pt;margin-top:4.5pt;mso-position-horizontal-relative:margin;position:absolute;width:442pt;z-index:251658240">
            <v:imagedata r:id="rId4" r:href="rId5" o:title=""/>
            <w10:wrap type="square"/>
          </v:shape>
        </w:pict>
      </w: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rtl w:val="0"/>
        </w:rPr>
        <w:t>SELECT</w:t>
      </w: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  <w:r>
        <w:pict>
          <v:shape id="_x0000_i1026" type="#_x0000_t75" style="height:233.6pt;width:437pt" o:allowoverlap="f">
            <v:imagedata r:id="rId6" r:href="rId7" o:title=""/>
          </v:shape>
        </w:pict>
      </w: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  <w:r>
        <w:pict>
          <v:shape id="_x0000_i1027" type="#_x0000_t75" style="height:220.5pt;width:451.5pt" o:allowoverlap="f">
            <v:imagedata r:id="rId8" r:href="rId9" o:title=""/>
          </v:shape>
        </w:pict>
      </w: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rtl w:val="0"/>
        </w:rPr>
        <w:t>INSERT</w:t>
      </w: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  <w:r>
        <w:pict>
          <v:shape id="_x0000_i1028" type="#_x0000_t75" style="height:239.45pt;width:442.05pt" o:allowoverlap="f">
            <v:imagedata r:id="rId10" r:href="rId11" o:title=""/>
          </v:shape>
        </w:pict>
      </w: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  <w:r>
        <w:pict>
          <v:shape id="_x0000_i1029" type="#_x0000_t75" style="height:234.4pt;width:442.05pt" o:allowoverlap="f">
            <v:imagedata r:id="rId12" r:href="rId13" o:title=""/>
          </v:shape>
        </w:pict>
      </w: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rtl w:val="0"/>
        </w:rPr>
        <w:t>UPDATE</w:t>
      </w: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  <w:r>
        <w:pict>
          <v:shape id="_x0000_i1030" type="#_x0000_t75" style="height:305.25pt;width:475.5pt" o:allowoverlap="f">
            <v:imagedata r:id="rId14" r:href="rId15" o:title=""/>
          </v:shape>
        </w:pict>
      </w: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  <w:r>
        <w:pict>
          <v:shape id="_x0000_i1031" type="#_x0000_t75" style="height:418.5pt;width:441pt" o:allowoverlap="f">
            <v:imagedata r:id="rId16" r:href="rId17" o:title=""/>
          </v:shape>
        </w:pict>
      </w: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  <w:b/>
          <w:bCs/>
        </w:rPr>
      </w:pPr>
      <w:r>
        <w:rPr>
          <w:rFonts w:ascii="Verdana" w:eastAsia="Verdana" w:hAnsi="Verdana" w:cs="Verdana"/>
          <w:b/>
          <w:bCs/>
          <w:rtl w:val="0"/>
        </w:rPr>
        <w:t>DELETE</w:t>
      </w: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rPr>
          <w:rFonts w:ascii="Verdana" w:eastAsia="Verdana" w:hAnsi="Verdana" w:cs="Verdana"/>
        </w:rPr>
      </w:pPr>
      <w:r>
        <w:pict>
          <v:shape id="_x0000_i1032" type="#_x0000_t75" style="height:229.4pt;width:433.65pt" o:allowoverlap="f">
            <v:imagedata r:id="rId18" r:href="rId19" o:title=""/>
          </v:shape>
        </w:pict>
      </w:r>
      <w:bookmarkStart w:id="0" w:name="id.gjdgxs"/>
      <w:bookmarkEnd w:id="0"/>
      <w:r>
        <w:rPr>
          <w:rtl w:val="0"/>
        </w:rPr>
        <w:br/>
      </w:r>
    </w:p>
    <w:sectPr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pageBreakBefore w:val="0"/>
      <w:bidi w:val="0"/>
      <w:spacing w:before="0" w:after="200" w:line="276" w:lineRule="auto"/>
      <w:ind w:left="0" w:right="0" w:firstLine="0"/>
      <w:jc w:val="left"/>
    </w:pPr>
    <w:rPr>
      <w:rFonts w:ascii="Calibri" w:eastAsia="Calibri" w:hAnsi="Calibri" w:cs="Calibri"/>
      <w:b w:val="0"/>
      <w:bCs w:val="0"/>
      <w:i w:val="0"/>
      <w:iCs w:val="0"/>
      <w:strike w:val="0"/>
      <w:color w:val="000000"/>
      <w:sz w:val="22"/>
      <w:szCs w:val="22"/>
      <w:u w:val="none"/>
    </w:rPr>
  </w:style>
  <w:style w:type="paragraph" w:styleId="Heading1">
    <w:name w:val="heading 1"/>
    <w:basedOn w:val="Normal"/>
    <w:next w:val="Normal"/>
    <w:qFormat/>
    <w:rsid w:val="00EF7B96"/>
    <w:pPr>
      <w:pageBreakBefore w:val="0"/>
      <w:bidi w:val="0"/>
      <w:spacing w:before="240" w:after="60" w:lineRule="auto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pageBreakBefore w:val="0"/>
      <w:bidi w:val="0"/>
      <w:spacing w:before="240" w:after="60" w:lineRule="auto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pageBreakBefore w:val="0"/>
      <w:bidi w:val="0"/>
      <w:spacing w:before="240" w:after="60" w:lineRule="auto"/>
    </w:pPr>
    <w:rPr>
      <w:rFonts w:ascii="Arial" w:eastAsia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pageBreakBefore w:val="0"/>
      <w:bidi w:val="0"/>
      <w:spacing w:before="240" w:after="60" w:lineRule="auto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pageBreakBefore w:val="0"/>
      <w:bidi w:val="0"/>
      <w:spacing w:before="240" w:after="60" w:lineRule="auto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pageBreakBefore w:val="0"/>
      <w:bidi w:val="0"/>
      <w:spacing w:before="240" w:after="60" w:lineRule="auto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EF7B96"/>
    <w:pPr>
      <w:pageBreakBefore w:val="0"/>
      <w:bidi w:val="0"/>
      <w:spacing w:before="240" w:after="60" w:lineRule="auto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Subtitle">
    <w:name w:val="Subtitle"/>
    <w:basedOn w:val="Normal"/>
    <w:qFormat/>
    <w:rsid w:val="00EF7B96"/>
    <w:pPr>
      <w:pageBreakBefore w:val="0"/>
      <w:bidi w:val="0"/>
      <w:spacing w:after="60" w:lineRule="auto"/>
      <w:jc w:val="center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Image_4" TargetMode="External" /><Relationship Id="rId12" Type="http://schemas.openxmlformats.org/officeDocument/2006/relationships/image" Target="media/image5.png" /><Relationship Id="rId13" Type="http://schemas.openxmlformats.org/officeDocument/2006/relationships/image" Target="Image_5" TargetMode="External" /><Relationship Id="rId14" Type="http://schemas.openxmlformats.org/officeDocument/2006/relationships/image" Target="media/image6.png" /><Relationship Id="rId15" Type="http://schemas.openxmlformats.org/officeDocument/2006/relationships/image" Target="Image_0" TargetMode="External" /><Relationship Id="rId16" Type="http://schemas.openxmlformats.org/officeDocument/2006/relationships/image" Target="media/image7.png" /><Relationship Id="rId17" Type="http://schemas.openxmlformats.org/officeDocument/2006/relationships/image" Target="Image_7" TargetMode="External" /><Relationship Id="rId18" Type="http://schemas.openxmlformats.org/officeDocument/2006/relationships/image" Target="media/image8.png" /><Relationship Id="rId19" Type="http://schemas.openxmlformats.org/officeDocument/2006/relationships/image" Target="Image_6" TargetMode="Externa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Image_1" TargetMode="External" /><Relationship Id="rId6" Type="http://schemas.openxmlformats.org/officeDocument/2006/relationships/image" Target="media/image2.png" /><Relationship Id="rId7" Type="http://schemas.openxmlformats.org/officeDocument/2006/relationships/image" Target="Image_2" TargetMode="External" /><Relationship Id="rId8" Type="http://schemas.openxmlformats.org/officeDocument/2006/relationships/image" Target="media/image3.png" /><Relationship Id="rId9" Type="http://schemas.openxmlformats.org/officeDocument/2006/relationships/image" Target="Image_3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